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495664" name="5489ae9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7718818" name="5489ae90-c5e4-11f0-a011-57a7cf22fc3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52042561" name="59c4a40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8850332" name="59c4a400-c5e4-11f0-a011-57a7cf22fc3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Kachelofen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Kachelofen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9183587" name="6325c38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7802179" name="6325c380-c5e4-11f0-a011-57a7cf22fc3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0445450" name="6fb602e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6990508" name="6fb602e0-c5e4-11f0-a011-57a7cf22fc3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1198444" name="acbed470-c5e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2752016" name="acbed470-c5e7-11f0-a011-57a7cf22fc3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75194472" name="b5a60900-c5e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446810" name="b5a60900-c5e7-11f0-a011-57a7cf22fc3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4832754" name="123f41c0-c5ea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0119932" name="123f41c0-c5ea-11f0-a011-57a7cf22fc3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3031868" name="16660810-c5ea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6124640" name="16660810-c5ea-11f0-a011-57a7cf22fc3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96315190" name="3e790e40-c5ec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4545927" name="3e790e40-c5ec-11f0-a011-57a7cf22fc32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0542726" name="429e4df0-c5ec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263783" name="429e4df0-c5ec-11f0-a011-57a7cf22fc32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